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dossier, et son attribution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DRM.MRU.PCSAMU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DRM.SPE.OBST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obstétrique</w:t>
            </w:r>
          </w:p>
        </w:tc>
        <w:tc>
          <w:tcPr>
            <w:tcW w:type="dxa" w:w="1440"/>
          </w:tcPr>
          <w:p>
            <w:r>
              <w:t>Dossier relevant d'une coordination périnatale.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DRM.SPE.AUTRESPE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autre spécialité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DRM.MRL.ABSML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DR.DREG.DRDAC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DAC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DR.DREG.DOS-FDO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D.D-MALV.ITERATIF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D.D-IDENT.AUTRE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3A7C4E-1C18-41C2-8451-7573910E0C71}"/>
</file>

<file path=customXml/itemProps3.xml><?xml version="1.0" encoding="utf-8"?>
<ds:datastoreItem xmlns:ds="http://schemas.openxmlformats.org/officeDocument/2006/customXml" ds:itemID="{3CA63D33-E72C-494F-B938-D9C9724E4117}"/>
</file>

<file path=customXml/itemProps4.xml><?xml version="1.0" encoding="utf-8"?>
<ds:datastoreItem xmlns:ds="http://schemas.openxmlformats.org/officeDocument/2006/customXml" ds:itemID="{1262900E-A527-4529-969B-5A7465289F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